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ED9FB8" w14:textId="77777777" w:rsidR="0021430B" w:rsidRDefault="004A3BCF" w:rsidP="00643A94">
      <w:pPr>
        <w:pStyle w:val="SenderAddress"/>
      </w:pPr>
      <w:proofErr w:type="spellStart"/>
      <w:r>
        <w:t>Rasheduzzaman</w:t>
      </w:r>
      <w:proofErr w:type="spellEnd"/>
      <w:r>
        <w:t xml:space="preserve"> </w:t>
      </w:r>
      <w:proofErr w:type="spellStart"/>
      <w:r>
        <w:t>Chowdhury</w:t>
      </w:r>
      <w:proofErr w:type="spellEnd"/>
    </w:p>
    <w:p w14:paraId="0B154D0F" w14:textId="77777777" w:rsidR="00FD5F91" w:rsidRDefault="004A3BCF" w:rsidP="00643A94">
      <w:pPr>
        <w:pStyle w:val="SenderAddress"/>
      </w:pPr>
      <w:proofErr w:type="spellStart"/>
      <w:r>
        <w:t>Butina</w:t>
      </w:r>
      <w:proofErr w:type="spellEnd"/>
      <w:r>
        <w:t xml:space="preserve">, </w:t>
      </w:r>
      <w:proofErr w:type="spellStart"/>
      <w:r>
        <w:t>Sharjah</w:t>
      </w:r>
      <w:proofErr w:type="spellEnd"/>
    </w:p>
    <w:p w14:paraId="4B39EB8D" w14:textId="77777777" w:rsidR="00FD5F91" w:rsidRDefault="004A3BCF" w:rsidP="00643A94">
      <w:pPr>
        <w:pStyle w:val="SenderAddress"/>
      </w:pPr>
      <w:r>
        <w:t>United Arab Emirates</w:t>
      </w:r>
    </w:p>
    <w:p w14:paraId="080E556B" w14:textId="77777777" w:rsidR="00BD0BBB" w:rsidRPr="00BD0BBB" w:rsidRDefault="00B34BB9" w:rsidP="00BD0BBB">
      <w:pPr>
        <w:pStyle w:val="Date"/>
      </w:pPr>
      <w:r>
        <w:fldChar w:fldCharType="begin"/>
      </w:r>
      <w:r>
        <w:instrText xml:space="preserve"> CREATEDATE  \@ "MMMM d, yyyy"  \* MERGEFORMAT </w:instrText>
      </w:r>
      <w:r>
        <w:fldChar w:fldCharType="separate"/>
      </w:r>
      <w:r w:rsidR="004A3BCF">
        <w:rPr>
          <w:noProof/>
        </w:rPr>
        <w:t>June 29, 2012</w:t>
      </w:r>
      <w:r>
        <w:fldChar w:fldCharType="end"/>
      </w:r>
    </w:p>
    <w:p w14:paraId="28EFB181" w14:textId="77777777" w:rsidR="00FD5F91" w:rsidRDefault="004A3BCF" w:rsidP="00FD5F91">
      <w:pPr>
        <w:pStyle w:val="RecipientAddress"/>
      </w:pPr>
      <w:r w:rsidRPr="004A3BCF">
        <w:t>Human Resources Department</w:t>
      </w:r>
      <w:r>
        <w:t>,</w:t>
      </w:r>
    </w:p>
    <w:p w14:paraId="0E796E38" w14:textId="15808EE0" w:rsidR="00FD5F91" w:rsidRDefault="004A3BCF" w:rsidP="004A3BCF">
      <w:pPr>
        <w:pStyle w:val="SenderAddress"/>
      </w:pPr>
      <w:proofErr w:type="spellStart"/>
      <w:r>
        <w:t>Mathcon</w:t>
      </w:r>
      <w:proofErr w:type="spellEnd"/>
      <w:r>
        <w:t xml:space="preserve"> E</w:t>
      </w:r>
      <w:r w:rsidRPr="004A3BCF">
        <w:t xml:space="preserve">ngineering &amp; </w:t>
      </w:r>
      <w:r>
        <w:t>P</w:t>
      </w:r>
      <w:r w:rsidRPr="004A3BCF">
        <w:t xml:space="preserve">etroleum </w:t>
      </w:r>
      <w:r>
        <w:t>C</w:t>
      </w:r>
      <w:r w:rsidRPr="004A3BCF">
        <w:t>ompany ltd</w:t>
      </w:r>
      <w:r w:rsidR="0032219F">
        <w:t>.</w:t>
      </w:r>
    </w:p>
    <w:p w14:paraId="63861157" w14:textId="77777777" w:rsidR="00FD5F91" w:rsidRDefault="00946E1F" w:rsidP="00FD5F91">
      <w:pPr>
        <w:pStyle w:val="RecipientAddress"/>
      </w:pPr>
      <w:r>
        <w:t>United Kingdom.</w:t>
      </w:r>
    </w:p>
    <w:p w14:paraId="29541CE2" w14:textId="77777777" w:rsidR="00D27A70" w:rsidRDefault="00D27A70" w:rsidP="00852CDA">
      <w:pPr>
        <w:pStyle w:val="Salutation"/>
      </w:pPr>
      <w:r>
        <w:t>Dear</w:t>
      </w:r>
      <w:r w:rsidRPr="00C87022">
        <w:t xml:space="preserve"> </w:t>
      </w:r>
      <w:r w:rsidR="00946E1F">
        <w:t>Sir,</w:t>
      </w:r>
    </w:p>
    <w:p w14:paraId="1AE4E19F" w14:textId="39219EA6" w:rsidR="008D3BD2" w:rsidRDefault="008D3BD2" w:rsidP="008D3BD2">
      <w:pPr>
        <w:pStyle w:val="BodyText"/>
      </w:pPr>
      <w:r>
        <w:t xml:space="preserve">I am writing in response to your </w:t>
      </w:r>
      <w:r w:rsidR="0032219F">
        <w:t>email and very glad to hear that, I have been short-listed</w:t>
      </w:r>
      <w:r w:rsidRPr="008D3BD2">
        <w:t xml:space="preserve">. </w:t>
      </w:r>
      <w:r w:rsidR="0032219F">
        <w:t xml:space="preserve">I will be very happy to be a part of your reputed organization. </w:t>
      </w:r>
      <w:r w:rsidRPr="008D3BD2">
        <w:t xml:space="preserve">I can offer you the </w:t>
      </w:r>
      <w:r w:rsidRPr="00672442">
        <w:rPr>
          <w:bCs/>
        </w:rPr>
        <w:t>precise</w:t>
      </w:r>
      <w:r w:rsidRPr="008D3BD2">
        <w:t xml:space="preserve"> skills for which you're searching.</w:t>
      </w:r>
    </w:p>
    <w:p w14:paraId="48923A56" w14:textId="6D54BEB7" w:rsidR="00B72E6E" w:rsidRPr="008D3BD2" w:rsidRDefault="00B72E6E" w:rsidP="00B72E6E">
      <w:pPr>
        <w:pStyle w:val="BodyText"/>
      </w:pPr>
      <w:r>
        <w:t>Last four &amp; half years I am working in Dubai as an IT Manager. I have very strong knowledge maintenance Server, Network</w:t>
      </w:r>
      <w:r w:rsidR="00113AAD">
        <w:t>, LAN</w:t>
      </w:r>
      <w:r>
        <w:t>/WAN.</w:t>
      </w:r>
      <w:r w:rsidR="00113AAD">
        <w:t xml:space="preserve"> </w:t>
      </w:r>
      <w:r>
        <w:t>Over 8 year’s full life cycle</w:t>
      </w:r>
      <w:r w:rsidR="00605AC3">
        <w:t>, System</w:t>
      </w:r>
      <w:r>
        <w:t xml:space="preserve"> &amp; D</w:t>
      </w:r>
      <w:bookmarkStart w:id="0" w:name="_GoBack"/>
      <w:bookmarkEnd w:id="0"/>
      <w:r>
        <w:t>atabase Administrator experience (problem solving</w:t>
      </w:r>
      <w:r w:rsidR="00605AC3">
        <w:t>, design</w:t>
      </w:r>
      <w:r>
        <w:t xml:space="preserve"> scoping</w:t>
      </w:r>
      <w:r w:rsidR="00605AC3">
        <w:t>, planning, and</w:t>
      </w:r>
      <w:r>
        <w:t xml:space="preserve"> Development upgrades</w:t>
      </w:r>
      <w:r w:rsidR="00605AC3">
        <w:t>, networks</w:t>
      </w:r>
      <w:r>
        <w:t xml:space="preserve"> and infrastructure changes and critical PC roll outs).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958"/>
        <w:gridCol w:w="2790"/>
      </w:tblGrid>
      <w:tr w:rsidR="008D3BD2" w:rsidRPr="008D3BD2" w14:paraId="741F4105" w14:textId="77777777">
        <w:tblPrEx>
          <w:tblCellMar>
            <w:top w:w="0" w:type="dxa"/>
            <w:bottom w:w="0" w:type="dxa"/>
          </w:tblCellMar>
        </w:tblPrEx>
        <w:tc>
          <w:tcPr>
            <w:tcW w:w="5958" w:type="dxa"/>
          </w:tcPr>
          <w:p w14:paraId="59B04A3B" w14:textId="77777777" w:rsidR="008D3BD2" w:rsidRPr="008D3BD2" w:rsidRDefault="008D3BD2" w:rsidP="008D3BD2">
            <w:pPr>
              <w:pStyle w:val="BodyText"/>
              <w:rPr>
                <w:u w:val="single"/>
              </w:rPr>
            </w:pPr>
            <w:r w:rsidRPr="008D3BD2">
              <w:rPr>
                <w:u w:val="single"/>
              </w:rPr>
              <w:t>You seek</w:t>
            </w:r>
            <w:r>
              <w:rPr>
                <w:u w:val="single"/>
              </w:rPr>
              <w:t xml:space="preserve"> someone with </w:t>
            </w:r>
            <w:r w:rsidRPr="008D3BD2">
              <w:rPr>
                <w:u w:val="single"/>
              </w:rPr>
              <w:t xml:space="preserve">the ability to: </w:t>
            </w:r>
          </w:p>
        </w:tc>
        <w:tc>
          <w:tcPr>
            <w:tcW w:w="2790" w:type="dxa"/>
          </w:tcPr>
          <w:p w14:paraId="5B1C9F7C" w14:textId="77777777" w:rsidR="008D3BD2" w:rsidRPr="008D3BD2" w:rsidRDefault="008D3BD2" w:rsidP="008D3BD2">
            <w:pPr>
              <w:pStyle w:val="BodyText"/>
              <w:rPr>
                <w:u w:val="single"/>
              </w:rPr>
            </w:pPr>
            <w:r w:rsidRPr="008D3BD2">
              <w:rPr>
                <w:u w:val="single"/>
              </w:rPr>
              <w:t>Do I possess</w:t>
            </w:r>
            <w:r>
              <w:rPr>
                <w:u w:val="single"/>
              </w:rPr>
              <w:t xml:space="preserve"> this ability</w:t>
            </w:r>
            <w:r w:rsidRPr="008D3BD2">
              <w:rPr>
                <w:u w:val="single"/>
              </w:rPr>
              <w:t>?</w:t>
            </w:r>
          </w:p>
        </w:tc>
      </w:tr>
      <w:tr w:rsidR="008D3BD2" w:rsidRPr="008D3BD2" w14:paraId="5612D611" w14:textId="77777777">
        <w:tblPrEx>
          <w:tblCellMar>
            <w:top w:w="0" w:type="dxa"/>
            <w:bottom w:w="0" w:type="dxa"/>
          </w:tblCellMar>
        </w:tblPrEx>
        <w:tc>
          <w:tcPr>
            <w:tcW w:w="5958" w:type="dxa"/>
          </w:tcPr>
          <w:p w14:paraId="6E0E4903" w14:textId="77777777" w:rsidR="008D3BD2" w:rsidRPr="008D3BD2" w:rsidRDefault="008D3BD2" w:rsidP="008D3BD2">
            <w:pPr>
              <w:pStyle w:val="BodyText"/>
            </w:pPr>
            <w:r w:rsidRPr="008D3BD2">
              <w:t>Train and support local and remote area network users.</w:t>
            </w:r>
          </w:p>
        </w:tc>
        <w:tc>
          <w:tcPr>
            <w:tcW w:w="2790" w:type="dxa"/>
          </w:tcPr>
          <w:p w14:paraId="3513DD05" w14:textId="77777777" w:rsidR="008D3BD2" w:rsidRPr="008D3BD2" w:rsidRDefault="008D3BD2" w:rsidP="008D3BD2">
            <w:pPr>
              <w:pStyle w:val="BodyText"/>
            </w:pPr>
            <w:r w:rsidRPr="008D3BD2">
              <w:t>Y</w:t>
            </w:r>
            <w:r w:rsidR="00672442">
              <w:t>es</w:t>
            </w:r>
          </w:p>
        </w:tc>
      </w:tr>
      <w:tr w:rsidR="008D3BD2" w:rsidRPr="008D3BD2" w14:paraId="4C0246D1" w14:textId="77777777" w:rsidTr="003E2357">
        <w:tblPrEx>
          <w:tblCellMar>
            <w:top w:w="0" w:type="dxa"/>
            <w:bottom w:w="0" w:type="dxa"/>
          </w:tblCellMar>
        </w:tblPrEx>
        <w:trPr>
          <w:trHeight w:val="2286"/>
        </w:trPr>
        <w:tc>
          <w:tcPr>
            <w:tcW w:w="5958" w:type="dxa"/>
          </w:tcPr>
          <w:p w14:paraId="64054C1F" w14:textId="77777777" w:rsidR="0032219F" w:rsidRDefault="008D3BD2" w:rsidP="0032219F">
            <w:pPr>
              <w:pStyle w:val="BodyText"/>
            </w:pPr>
            <w:r w:rsidRPr="008D3BD2">
              <w:t>Plan and support</w:t>
            </w:r>
            <w:r w:rsidR="000B3C6F">
              <w:t xml:space="preserve"> LAN</w:t>
            </w:r>
            <w:r w:rsidR="0032219F">
              <w:t>, WAN</w:t>
            </w:r>
            <w:r w:rsidR="000B3C6F">
              <w:t xml:space="preserve"> based on M</w:t>
            </w:r>
            <w:r w:rsidR="0032219F">
              <w:t>S windows 2003/2008</w:t>
            </w:r>
          </w:p>
          <w:p w14:paraId="119CFA8D" w14:textId="77777777" w:rsidR="008D3BD2" w:rsidRDefault="009C7896" w:rsidP="0032219F">
            <w:pPr>
              <w:pStyle w:val="BodyText"/>
            </w:pPr>
            <w:r>
              <w:t>Active Directory, DNS, DHCP, DHCP, FTP, IIS Configuration</w:t>
            </w:r>
          </w:p>
          <w:p w14:paraId="4E4B145C" w14:textId="77777777" w:rsidR="009C7896" w:rsidRDefault="009C7896" w:rsidP="0032219F">
            <w:pPr>
              <w:pStyle w:val="BodyText"/>
            </w:pPr>
            <w:r>
              <w:t>VPN Configuration, Firewall Setup, Remote Support</w:t>
            </w:r>
          </w:p>
          <w:p w14:paraId="56E6ED0A" w14:textId="77777777" w:rsidR="009C7896" w:rsidRDefault="009C7896" w:rsidP="0032219F">
            <w:pPr>
              <w:pStyle w:val="BodyText"/>
            </w:pPr>
            <w:r>
              <w:t>Exchange Server 2003/2007/2007</w:t>
            </w:r>
          </w:p>
          <w:p w14:paraId="775834B4" w14:textId="77777777" w:rsidR="009C7896" w:rsidRDefault="009C7896" w:rsidP="0032219F">
            <w:pPr>
              <w:pStyle w:val="BodyText"/>
            </w:pPr>
            <w:r>
              <w:t xml:space="preserve">New Server Installation, RAID Controller setup </w:t>
            </w:r>
          </w:p>
          <w:p w14:paraId="2BAB2E6E" w14:textId="470A4B92" w:rsidR="003E2357" w:rsidRPr="008D3BD2" w:rsidRDefault="003E2357" w:rsidP="003E2357">
            <w:pPr>
              <w:pStyle w:val="BodyText"/>
            </w:pPr>
            <w:r>
              <w:t>Schedule Backup, D</w:t>
            </w:r>
            <w:r w:rsidRPr="003E2357">
              <w:t xml:space="preserve">isaster </w:t>
            </w:r>
            <w:r>
              <w:t>R</w:t>
            </w:r>
            <w:r w:rsidRPr="003E2357">
              <w:t>ecovery</w:t>
            </w:r>
            <w:r>
              <w:t xml:space="preserve"> Plan</w:t>
            </w:r>
          </w:p>
        </w:tc>
        <w:tc>
          <w:tcPr>
            <w:tcW w:w="2790" w:type="dxa"/>
          </w:tcPr>
          <w:p w14:paraId="5BE974FC" w14:textId="77777777" w:rsidR="008D3BD2" w:rsidRDefault="008D3BD2" w:rsidP="008D3BD2">
            <w:pPr>
              <w:pStyle w:val="BodyText"/>
            </w:pPr>
            <w:r w:rsidRPr="008D3BD2">
              <w:t>Y</w:t>
            </w:r>
            <w:r w:rsidR="00672442">
              <w:t>es</w:t>
            </w:r>
          </w:p>
          <w:p w14:paraId="3E3CCA5A" w14:textId="77777777" w:rsidR="009C7896" w:rsidRDefault="009C7896" w:rsidP="008D3BD2">
            <w:pPr>
              <w:pStyle w:val="BodyText"/>
            </w:pPr>
            <w:r>
              <w:t>Yes</w:t>
            </w:r>
          </w:p>
          <w:p w14:paraId="3AA14788" w14:textId="77777777" w:rsidR="009C7896" w:rsidRDefault="009C7896" w:rsidP="008D3BD2">
            <w:pPr>
              <w:pStyle w:val="BodyText"/>
            </w:pPr>
            <w:r>
              <w:t>Yes</w:t>
            </w:r>
          </w:p>
          <w:p w14:paraId="749DD718" w14:textId="6770367B" w:rsidR="009C7896" w:rsidRDefault="009C7896" w:rsidP="008D3BD2">
            <w:pPr>
              <w:pStyle w:val="BodyText"/>
            </w:pPr>
            <w:r>
              <w:t>Yes</w:t>
            </w:r>
          </w:p>
          <w:p w14:paraId="7101FAC6" w14:textId="77777777" w:rsidR="009C7896" w:rsidRDefault="009C7896" w:rsidP="008D3BD2">
            <w:pPr>
              <w:pStyle w:val="BodyText"/>
            </w:pPr>
            <w:r>
              <w:t>Yes</w:t>
            </w:r>
          </w:p>
          <w:p w14:paraId="61210D26" w14:textId="73FE7CDB" w:rsidR="003E2357" w:rsidRPr="008D3BD2" w:rsidRDefault="003E2357" w:rsidP="008D3BD2">
            <w:pPr>
              <w:pStyle w:val="BodyText"/>
            </w:pPr>
            <w:r>
              <w:t>Yes</w:t>
            </w:r>
          </w:p>
        </w:tc>
      </w:tr>
      <w:tr w:rsidR="008D3BD2" w:rsidRPr="008D3BD2" w14:paraId="477D90B4" w14:textId="77777777">
        <w:tblPrEx>
          <w:tblCellMar>
            <w:top w:w="0" w:type="dxa"/>
            <w:bottom w:w="0" w:type="dxa"/>
          </w:tblCellMar>
        </w:tblPrEx>
        <w:tc>
          <w:tcPr>
            <w:tcW w:w="5958" w:type="dxa"/>
          </w:tcPr>
          <w:p w14:paraId="0E639BDE" w14:textId="77777777" w:rsidR="008D3BD2" w:rsidRPr="008D3BD2" w:rsidRDefault="008D3BD2" w:rsidP="008D3BD2">
            <w:pPr>
              <w:pStyle w:val="BodyText"/>
            </w:pPr>
            <w:r w:rsidRPr="008D3BD2">
              <w:t xml:space="preserve">Manage security, capacity planning, </w:t>
            </w:r>
            <w:r w:rsidR="0021377F" w:rsidRPr="008D3BD2">
              <w:t>and database</w:t>
            </w:r>
            <w:r w:rsidRPr="008D3BD2">
              <w:t xml:space="preserve"> support for</w:t>
            </w:r>
            <w:r w:rsidR="000B3C6F">
              <w:t xml:space="preserve"> Microsoft</w:t>
            </w:r>
            <w:r w:rsidRPr="008D3BD2">
              <w:t xml:space="preserve"> SQL Server</w:t>
            </w:r>
            <w:r w:rsidR="000B3C6F">
              <w:t>™</w:t>
            </w:r>
            <w:r w:rsidRPr="008D3BD2">
              <w:t xml:space="preserve"> database and maintain LAN/nationwide office links.</w:t>
            </w:r>
          </w:p>
        </w:tc>
        <w:tc>
          <w:tcPr>
            <w:tcW w:w="2790" w:type="dxa"/>
          </w:tcPr>
          <w:p w14:paraId="1E5F4242" w14:textId="77777777" w:rsidR="008D3BD2" w:rsidRPr="008D3BD2" w:rsidRDefault="008D3BD2" w:rsidP="008D3BD2">
            <w:pPr>
              <w:pStyle w:val="BodyText"/>
            </w:pPr>
            <w:r w:rsidRPr="008D3BD2">
              <w:t>Y</w:t>
            </w:r>
            <w:r w:rsidR="00672442">
              <w:t>es</w:t>
            </w:r>
          </w:p>
        </w:tc>
      </w:tr>
      <w:tr w:rsidR="008D3BD2" w:rsidRPr="008D3BD2" w14:paraId="06E490D8" w14:textId="77777777">
        <w:tblPrEx>
          <w:tblCellMar>
            <w:top w:w="0" w:type="dxa"/>
            <w:bottom w:w="0" w:type="dxa"/>
          </w:tblCellMar>
        </w:tblPrEx>
        <w:tc>
          <w:tcPr>
            <w:tcW w:w="5958" w:type="dxa"/>
          </w:tcPr>
          <w:p w14:paraId="3725221B" w14:textId="77777777" w:rsidR="008D3BD2" w:rsidRPr="008D3BD2" w:rsidRDefault="008D3BD2" w:rsidP="008D3BD2">
            <w:pPr>
              <w:pStyle w:val="BodyText"/>
            </w:pPr>
            <w:r w:rsidRPr="008D3BD2">
              <w:t xml:space="preserve">Deal effectively with Windows and provide SQL Server database support. </w:t>
            </w:r>
          </w:p>
        </w:tc>
        <w:tc>
          <w:tcPr>
            <w:tcW w:w="2790" w:type="dxa"/>
          </w:tcPr>
          <w:p w14:paraId="269A420C" w14:textId="77777777" w:rsidR="008D3BD2" w:rsidRPr="008D3BD2" w:rsidRDefault="008D3BD2" w:rsidP="008D3BD2">
            <w:pPr>
              <w:pStyle w:val="BodyText"/>
            </w:pPr>
            <w:r w:rsidRPr="008D3BD2">
              <w:t>Y</w:t>
            </w:r>
            <w:r w:rsidR="00672442">
              <w:t>es</w:t>
            </w:r>
          </w:p>
        </w:tc>
      </w:tr>
    </w:tbl>
    <w:p w14:paraId="099550B7" w14:textId="77777777" w:rsidR="008D3BD2" w:rsidRPr="008D3BD2" w:rsidRDefault="008D3BD2" w:rsidP="008D3BD2">
      <w:pPr>
        <w:pStyle w:val="BodyText"/>
      </w:pPr>
      <w:r w:rsidRPr="008D3BD2">
        <w:t>I hope you'll agree that your needs and my capabilities are a perfect match</w:t>
      </w:r>
      <w:r w:rsidR="00672442">
        <w:t>,</w:t>
      </w:r>
      <w:r w:rsidRPr="008D3BD2">
        <w:t xml:space="preserve"> because it would be a thrill to join a firm with the technological talent yours employs.</w:t>
      </w:r>
    </w:p>
    <w:p w14:paraId="69313D8F" w14:textId="40932702" w:rsidR="008D3BD2" w:rsidRDefault="008D3BD2" w:rsidP="008A6006">
      <w:pPr>
        <w:pStyle w:val="BodyText"/>
      </w:pPr>
      <w:r w:rsidRPr="008D3BD2">
        <w:t xml:space="preserve">Please contact me at </w:t>
      </w:r>
      <w:r w:rsidR="00344149">
        <w:t>+971 566307858 any time</w:t>
      </w:r>
      <w:r w:rsidRPr="008D3BD2">
        <w:t>, or by mail at the address above. I'd be pleased to set up a meeting whenever it's convenient for you</w:t>
      </w:r>
      <w:r w:rsidR="00272AE7">
        <w:t>.</w:t>
      </w:r>
      <w:r w:rsidR="008A6006">
        <w:br/>
      </w:r>
      <w:r w:rsidR="008A6006">
        <w:br/>
      </w:r>
      <w:r w:rsidR="008A6006">
        <w:br/>
      </w:r>
      <w:r w:rsidR="00D27A70">
        <w:t>Sincerely,</w:t>
      </w:r>
      <w:r w:rsidR="00AA39AB">
        <w:br/>
      </w:r>
      <w:proofErr w:type="spellStart"/>
      <w:r w:rsidR="00344149">
        <w:t>Rashed</w:t>
      </w:r>
      <w:proofErr w:type="spellEnd"/>
      <w:r w:rsidR="00344149">
        <w:t xml:space="preserve"> </w:t>
      </w:r>
      <w:proofErr w:type="spellStart"/>
      <w:r w:rsidR="00344149">
        <w:t>Chowdhury</w:t>
      </w:r>
      <w:proofErr w:type="spellEnd"/>
      <w:r w:rsidR="00AA39AB">
        <w:br/>
      </w:r>
    </w:p>
    <w:sectPr w:rsidR="008D3BD2" w:rsidSect="00CF13D7">
      <w:headerReference w:type="default" r:id="rId8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ED9AF" w14:textId="77777777" w:rsidR="00113AAD" w:rsidRDefault="00113AAD">
      <w:r>
        <w:separator/>
      </w:r>
    </w:p>
  </w:endnote>
  <w:endnote w:type="continuationSeparator" w:id="0">
    <w:p w14:paraId="77EB8E48" w14:textId="77777777" w:rsidR="00113AAD" w:rsidRDefault="0011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59369" w14:textId="77777777" w:rsidR="00113AAD" w:rsidRDefault="00113AAD">
      <w:r>
        <w:separator/>
      </w:r>
    </w:p>
  </w:footnote>
  <w:footnote w:type="continuationSeparator" w:id="0">
    <w:p w14:paraId="4BB86BC4" w14:textId="77777777" w:rsidR="00113AAD" w:rsidRDefault="00113A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BB95B" w14:textId="77777777" w:rsidR="00113AAD" w:rsidRPr="000B7DA8" w:rsidRDefault="00113AAD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>
      <w:rPr>
        <w:noProof/>
      </w:rPr>
      <w:t>June 29, 2012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 w:rsidR="000520EC"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CF"/>
    <w:rsid w:val="000520EC"/>
    <w:rsid w:val="000B3C6F"/>
    <w:rsid w:val="000B7DA8"/>
    <w:rsid w:val="000F2F1D"/>
    <w:rsid w:val="00113AAD"/>
    <w:rsid w:val="0013733D"/>
    <w:rsid w:val="00165240"/>
    <w:rsid w:val="001B0EB0"/>
    <w:rsid w:val="001C39C4"/>
    <w:rsid w:val="001C3B37"/>
    <w:rsid w:val="001D185A"/>
    <w:rsid w:val="00204EBD"/>
    <w:rsid w:val="0021377F"/>
    <w:rsid w:val="0021430B"/>
    <w:rsid w:val="00236A6E"/>
    <w:rsid w:val="00255735"/>
    <w:rsid w:val="00267CC0"/>
    <w:rsid w:val="00272AE7"/>
    <w:rsid w:val="002F341B"/>
    <w:rsid w:val="0032219F"/>
    <w:rsid w:val="00333A3F"/>
    <w:rsid w:val="00344149"/>
    <w:rsid w:val="003A65CF"/>
    <w:rsid w:val="003E2357"/>
    <w:rsid w:val="004029BF"/>
    <w:rsid w:val="00422D2C"/>
    <w:rsid w:val="00452DEA"/>
    <w:rsid w:val="004A3BCF"/>
    <w:rsid w:val="004B5B67"/>
    <w:rsid w:val="00517A98"/>
    <w:rsid w:val="00530AAD"/>
    <w:rsid w:val="00575B10"/>
    <w:rsid w:val="005B2344"/>
    <w:rsid w:val="005F4F00"/>
    <w:rsid w:val="00605AC3"/>
    <w:rsid w:val="0061751D"/>
    <w:rsid w:val="006308D8"/>
    <w:rsid w:val="00643A94"/>
    <w:rsid w:val="00650B2F"/>
    <w:rsid w:val="00672442"/>
    <w:rsid w:val="006F02C2"/>
    <w:rsid w:val="007334AD"/>
    <w:rsid w:val="007347D7"/>
    <w:rsid w:val="00744147"/>
    <w:rsid w:val="00767097"/>
    <w:rsid w:val="007834BF"/>
    <w:rsid w:val="00794017"/>
    <w:rsid w:val="007C2960"/>
    <w:rsid w:val="007D03C5"/>
    <w:rsid w:val="007F303E"/>
    <w:rsid w:val="00852CDA"/>
    <w:rsid w:val="00876FF3"/>
    <w:rsid w:val="008A6006"/>
    <w:rsid w:val="008C0A78"/>
    <w:rsid w:val="008D3BD2"/>
    <w:rsid w:val="009321DF"/>
    <w:rsid w:val="00946E1F"/>
    <w:rsid w:val="00956F81"/>
    <w:rsid w:val="00981E11"/>
    <w:rsid w:val="009A462A"/>
    <w:rsid w:val="009C7896"/>
    <w:rsid w:val="009E1724"/>
    <w:rsid w:val="009F2F6E"/>
    <w:rsid w:val="009F34DD"/>
    <w:rsid w:val="00A46190"/>
    <w:rsid w:val="00AA39AB"/>
    <w:rsid w:val="00AE27A5"/>
    <w:rsid w:val="00B26817"/>
    <w:rsid w:val="00B34BB9"/>
    <w:rsid w:val="00B72E6E"/>
    <w:rsid w:val="00B76823"/>
    <w:rsid w:val="00BC7238"/>
    <w:rsid w:val="00BD0BBB"/>
    <w:rsid w:val="00C833FF"/>
    <w:rsid w:val="00CC2ADC"/>
    <w:rsid w:val="00CE2C65"/>
    <w:rsid w:val="00CF13D7"/>
    <w:rsid w:val="00D12684"/>
    <w:rsid w:val="00D27A70"/>
    <w:rsid w:val="00D3298A"/>
    <w:rsid w:val="00EA5EAF"/>
    <w:rsid w:val="00F07C74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1F3A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377F"/>
    <w:rPr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377F"/>
    <w:rPr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OS:Users:Rashed:Downloads:TS00636930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TS006369307.dot</Template>
  <TotalTime>27</TotalTime>
  <Pages>1</Pages>
  <Words>265</Words>
  <Characters>1513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McGraw-Hill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cp:lastPrinted>2002-01-24T13:21:00Z</cp:lastPrinted>
  <dcterms:created xsi:type="dcterms:W3CDTF">2012-06-29T09:58:00Z</dcterms:created>
  <dcterms:modified xsi:type="dcterms:W3CDTF">2012-06-29T10:39:00Z</dcterms:modified>
</cp:coreProperties>
</file>